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98015640" name="10c51390-bbd3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806700" name="10c51390-bbd3-11f0-9f59-51d72857301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19215149" name="1ca64e40-bbd3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6417508" name="1ca64e40-bbd3-11f0-9f59-51d72857301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DG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60224342" name="a5f0ca40-bbd3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1635894" name="a5f0ca40-bbd3-11f0-9f59-51d72857301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21190218" name="a9d07570-bbd3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352270" name="a9d07570-bbd3-11f0-9f59-51d72857301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17387579" name="3a49a3c0-bbd8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3761898" name="3a49a3c0-bbd8-11f0-9f59-51d72857301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07073614" name="4041f5c0-bbd8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3930981" name="4041f5c0-bbd8-11f0-9f59-51d72857301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/ Bad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Türblatt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Türblatt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61897020" name="f9261d00-bbd8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7617115" name="f9261d00-bbd8-11f0-9f59-51d72857301c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46221247" name="ff943b40-bbd8-11f0-9f59-51d72857301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9581196" name="ff943b40-bbd8-11f0-9f59-51d72857301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Untere Bahnhofstrasse 14, 8910 Affoltern am Albis </w:t>
          </w:r>
        </w:p>
        <w:p>
          <w:pPr>
            <w:spacing w:before="0" w:after="0"/>
          </w:pPr>
          <w:r>
            <w:t>573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